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792" w:rsidRDefault="00022792" w:rsidP="00022792">
      <w:pPr>
        <w:pStyle w:val="Titre"/>
      </w:pPr>
      <w:r>
        <w:t>Embedded objects replacement</w:t>
      </w:r>
    </w:p>
    <w:p w:rsidR="00022792" w:rsidRDefault="00022792" w:rsidP="00022792"/>
    <w:p w:rsidR="00022792" w:rsidRDefault="00022792" w:rsidP="00022792">
      <w:r>
        <w:t>Here is a document with an embedded object, here another document :</w:t>
      </w:r>
    </w:p>
    <w:p w:rsidR="00022792" w:rsidRDefault="00022792" w:rsidP="00022792"/>
    <w:p w:rsidR="00022792" w:rsidRDefault="00022792" w:rsidP="00022792">
      <w:r>
        <w:t>Dear {{name}},</w:t>
      </w:r>
    </w:p>
    <w:p w:rsidR="00022792" w:rsidRDefault="00022792" w:rsidP="00022792">
      <w:r>
        <w:t xml:space="preserve"> here is your wonderful document :</w:t>
      </w:r>
    </w:p>
    <w:p w:rsidR="00F838D0" w:rsidRDefault="00F838D0">
      <w:bookmarkStart w:id="0" w:name="_GoBack"/>
      <w:bookmarkStart w:id="1" w:name="_MON_1566201895"/>
      <w:bookmarkEnd w:id="0"/>
      <w:bookmarkEnd w:id="1"/>
    </w:p>
    <w:p w:rsidR="00D07A30" w:rsidRDefault="006E683E">
      <w:r>
        <w:object w:dxaOrig="1503" w:dyaOrig="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5pt;height:47pt" o:ole="">
            <v:imagedata r:id="rId8" o:title=""/>
          </v:shape>
          <o:OLEObject Type="Embed" ProgID="Word.Document.12" ShapeID="_x0000_i1030" DrawAspect="Icon" ObjectID="_1647949786" r:id="rId9"/>
        </w:object>
      </w:r>
    </w:p>
    <w:p w:rsidR="00F838D0" w:rsidRDefault="00DB6600">
      <w:r>
        <w:t xml:space="preserve">You can change it dynamically  by replacing it with </w:t>
      </w:r>
      <w:proofErr w:type="spellStart"/>
      <w:r>
        <w:t>replace_embedded</w:t>
      </w:r>
      <w:proofErr w:type="spellEnd"/>
      <w:r>
        <w:t>() method !!</w:t>
      </w:r>
    </w:p>
    <w:p w:rsidR="00DB6600" w:rsidRDefault="00DB6600">
      <w:proofErr w:type="spellStart"/>
      <w:r>
        <w:t>becareful</w:t>
      </w:r>
      <w:proofErr w:type="spellEnd"/>
      <w:r>
        <w:t xml:space="preserve"> : keep the blank/dummy document that you place in the template so the CRC will be calculated during replacement.</w:t>
      </w:r>
    </w:p>
    <w:p w:rsidR="003B5EBC" w:rsidRDefault="003B5EBC" w:rsidP="003B5EBC">
      <w:r>
        <w:t xml:space="preserve">You can also replace the dummy doc with one calculated with </w:t>
      </w:r>
      <w:proofErr w:type="spellStart"/>
      <w:r>
        <w:t>docxtpl</w:t>
      </w:r>
      <w:proofErr w:type="spellEnd"/>
      <w:r>
        <w:t xml:space="preserve"> :</w:t>
      </w:r>
    </w:p>
    <w:p w:rsidR="003B5EBC" w:rsidRDefault="003B5EBC" w:rsidP="003B5EBC"/>
    <w:p w:rsidR="003B5EBC" w:rsidRDefault="006E683E" w:rsidP="003B5EBC">
      <w:r>
        <w:object w:dxaOrig="1503" w:dyaOrig="943">
          <v:shape id="_x0000_i1032" type="#_x0000_t75" style="width:75pt;height:47pt" o:ole="">
            <v:imagedata r:id="rId10" o:title=""/>
          </v:shape>
          <o:OLEObject Type="Embed" ProgID="Word.Document.12" ShapeID="_x0000_i1032" DrawAspect="Icon" ObjectID="_1647949787" r:id="rId11"/>
        </w:object>
      </w:r>
    </w:p>
    <w:p w:rsidR="003B5EBC" w:rsidRDefault="003B5EBC" w:rsidP="003B5EBC">
      <w:r>
        <w:t xml:space="preserve">(Note I created a different dummy </w:t>
      </w:r>
      <w:proofErr w:type="spellStart"/>
      <w:r>
        <w:t>docx</w:t>
      </w:r>
      <w:proofErr w:type="spellEnd"/>
      <w:r>
        <w:t>)</w:t>
      </w:r>
    </w:p>
    <w:p w:rsidR="0073562A" w:rsidRDefault="0073562A" w:rsidP="0073562A">
      <w:r>
        <w:t xml:space="preserve">This can also work with Excel and </w:t>
      </w:r>
      <w:proofErr w:type="spellStart"/>
      <w:r>
        <w:t>powerpoin</w:t>
      </w:r>
      <w:r w:rsidR="00D64808">
        <w:t>t</w:t>
      </w:r>
      <w:proofErr w:type="spellEnd"/>
      <w:r w:rsidR="00D64808">
        <w:t xml:space="preserve"> files by using </w:t>
      </w:r>
      <w:proofErr w:type="spellStart"/>
      <w:r w:rsidR="00D64808">
        <w:t>replace</w:t>
      </w:r>
      <w:r>
        <w:t>_zipname</w:t>
      </w:r>
      <w:proofErr w:type="spellEnd"/>
      <w:r>
        <w:t>()</w:t>
      </w:r>
    </w:p>
    <w:p w:rsidR="0073562A" w:rsidRDefault="0073562A" w:rsidP="0073562A">
      <w:r>
        <w:t xml:space="preserve">The </w:t>
      </w:r>
      <w:proofErr w:type="spellStart"/>
      <w:r>
        <w:t>zipname</w:t>
      </w:r>
      <w:proofErr w:type="spellEnd"/>
      <w:r>
        <w:t xml:space="preserve"> is the one you can find when you open </w:t>
      </w:r>
      <w:proofErr w:type="spellStart"/>
      <w:r>
        <w:t>docx</w:t>
      </w:r>
      <w:proofErr w:type="spellEnd"/>
      <w:r>
        <w:t xml:space="preserve"> with WinZip, 7zip (Windows) or unzip -l (Linux). The </w:t>
      </w:r>
      <w:proofErr w:type="spellStart"/>
      <w:r>
        <w:t>zipname</w:t>
      </w:r>
      <w:proofErr w:type="spellEnd"/>
      <w:r>
        <w:t xml:space="preserve"> starts with "</w:t>
      </w:r>
      <w:r w:rsidRPr="00BD43A0">
        <w:t>word/embeddings</w:t>
      </w:r>
      <w:r>
        <w:t>/"</w:t>
      </w:r>
      <w:r w:rsidR="00D64808">
        <w:t>. Note that the file is renamed by MSWord, so you have to guess a little bit...</w:t>
      </w:r>
    </w:p>
    <w:p w:rsidR="00D64808" w:rsidRDefault="00D64808" w:rsidP="0073562A"/>
    <w:p w:rsidR="0073562A" w:rsidRDefault="00DD42AE" w:rsidP="0073562A">
      <w:r>
        <w:object w:dxaOrig="1503" w:dyaOrig="943">
          <v:shape id="_x0000_i1027" type="#_x0000_t75" style="width:75pt;height:47pt" o:ole="">
            <v:imagedata r:id="rId12" o:title=""/>
          </v:shape>
          <o:OLEObject Type="Embed" ProgID="Excel.Sheet.12" ShapeID="_x0000_i1027" DrawAspect="Icon" ObjectID="_1647949788" r:id="rId13"/>
        </w:object>
      </w:r>
      <w:r w:rsidR="0027446F">
        <w:object w:dxaOrig="1503" w:dyaOrig="943">
          <v:shape id="_x0000_i1028" type="#_x0000_t75" style="width:75pt;height:47pt" o:ole="">
            <v:imagedata r:id="rId14" o:title=""/>
          </v:shape>
          <o:OLEObject Type="Embed" ProgID="PowerPoint.Show.12" ShapeID="_x0000_i1028" DrawAspect="Icon" ObjectID="_1647949789" r:id="rId15"/>
        </w:object>
      </w:r>
    </w:p>
    <w:p w:rsidR="005850CA" w:rsidRDefault="005850CA" w:rsidP="0073562A"/>
    <w:sectPr w:rsidR="005850C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AE" w:rsidRDefault="00EC3CAE" w:rsidP="00402B76">
      <w:pPr>
        <w:spacing w:after="0" w:line="240" w:lineRule="auto"/>
      </w:pPr>
      <w:r>
        <w:separator/>
      </w:r>
    </w:p>
  </w:endnote>
  <w:end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AE" w:rsidRDefault="00EC3CAE" w:rsidP="00402B76">
      <w:pPr>
        <w:spacing w:after="0" w:line="240" w:lineRule="auto"/>
      </w:pPr>
      <w:r>
        <w:separator/>
      </w:r>
    </w:p>
  </w:footnote>
  <w:foot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22792"/>
    <w:rsid w:val="00034616"/>
    <w:rsid w:val="0006063C"/>
    <w:rsid w:val="00073742"/>
    <w:rsid w:val="000E0C17"/>
    <w:rsid w:val="0015074B"/>
    <w:rsid w:val="0027446F"/>
    <w:rsid w:val="0029639D"/>
    <w:rsid w:val="00326F90"/>
    <w:rsid w:val="00340377"/>
    <w:rsid w:val="0035235A"/>
    <w:rsid w:val="003B5EBC"/>
    <w:rsid w:val="00402B76"/>
    <w:rsid w:val="004248B3"/>
    <w:rsid w:val="005850CA"/>
    <w:rsid w:val="006D2B96"/>
    <w:rsid w:val="006E683E"/>
    <w:rsid w:val="0073562A"/>
    <w:rsid w:val="00970AD6"/>
    <w:rsid w:val="009E775E"/>
    <w:rsid w:val="00AA1D8D"/>
    <w:rsid w:val="00AF68C0"/>
    <w:rsid w:val="00B47730"/>
    <w:rsid w:val="00B80440"/>
    <w:rsid w:val="00B859ED"/>
    <w:rsid w:val="00CA0098"/>
    <w:rsid w:val="00CB0664"/>
    <w:rsid w:val="00D07A30"/>
    <w:rsid w:val="00D109F6"/>
    <w:rsid w:val="00D64808"/>
    <w:rsid w:val="00DB6600"/>
    <w:rsid w:val="00DD42AE"/>
    <w:rsid w:val="00EA146A"/>
    <w:rsid w:val="00EC3CAE"/>
    <w:rsid w:val="00EC566C"/>
    <w:rsid w:val="00F1357D"/>
    <w:rsid w:val="00F838D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402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402B76"/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402B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02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Feuille_Microsoft_Office_Excel3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Document_Microsoft_Office_Word2.docx"/><Relationship Id="rId5" Type="http://schemas.openxmlformats.org/officeDocument/2006/relationships/webSettings" Target="webSettings.xml"/><Relationship Id="rId15" Type="http://schemas.openxmlformats.org/officeDocument/2006/relationships/package" Target="embeddings/Pr_sentation_Microsoft_Office_PowerPoint4.ppt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Document_Microsoft_Office_Word1.doc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0D94F4-DD43-4EF4-8A72-37935D7A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18</cp:revision>
  <dcterms:created xsi:type="dcterms:W3CDTF">2017-09-09T08:49:00Z</dcterms:created>
  <dcterms:modified xsi:type="dcterms:W3CDTF">2020-04-09T13:03:00Z</dcterms:modified>
</cp:coreProperties>
</file>